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09" w:rsidRPr="007A6848" w:rsidRDefault="00D80309" w:rsidP="009627BB">
      <w:pPr>
        <w:pStyle w:val="Tytu"/>
        <w:tabs>
          <w:tab w:val="left" w:pos="851"/>
        </w:tabs>
        <w:spacing w:line="480" w:lineRule="auto"/>
        <w:rPr>
          <w:rFonts w:cs="Times New Roman"/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</w:t>
      </w:r>
      <w:r>
        <w:rPr>
          <w:noProof/>
          <w:sz w:val="40"/>
          <w:szCs w:val="40"/>
        </w:rPr>
        <w:t>I</w:t>
      </w:r>
      <w:r w:rsidRPr="007A6848">
        <w:rPr>
          <w:noProof/>
          <w:sz w:val="40"/>
          <w:szCs w:val="40"/>
        </w:rPr>
        <w:t xml:space="preserve"> -</w:t>
      </w:r>
      <w:r>
        <w:rPr>
          <w:noProof/>
          <w:sz w:val="40"/>
          <w:szCs w:val="40"/>
        </w:rPr>
        <w:t xml:space="preserve"> Przekątne</w:t>
      </w:r>
    </w:p>
    <w:p w:rsidR="00D80309" w:rsidRPr="001C21F0" w:rsidRDefault="0053172F" w:rsidP="0053172F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44pt;margin-top:29.6pt;width:352pt;height:2in;z-index:1" coordorigin="1540,2433" coordsize="7040,2880">
            <v:group id="_x0000_s1030" style="position:absolute;left:1540;top:2793;width:4070;height:1620" coordorigin="2530,2793" coordsize="4070,1620">
              <v:rect id="_x0000_s1031" style="position:absolute;left:2530;top:3333;width:2200;height:1080" filled="f" strokecolor="#36f" strokeweight="1.5pt"/>
              <v:line id="_x0000_s1032" style="position:absolute;flip:y" from="2530,2793" to="4400,3333" strokecolor="#36f" strokeweight="1.5pt"/>
              <v:line id="_x0000_s1033" style="position:absolute;flip:y" from="4730,2793" to="6600,3333" strokecolor="#36f" strokeweight="1.5pt"/>
              <v:rect id="_x0000_s1034" style="position:absolute;left:4400;top:2793;width:2200;height:1080" filled="f" strokecolor="#36f" strokeweight="1.5pt">
                <v:stroke dashstyle="dash"/>
              </v:rect>
              <v:line id="_x0000_s1035" style="position:absolute;flip:y" from="2530,3873" to="4400,4413" strokecolor="#36f" strokeweight="1.5pt">
                <v:stroke dashstyle="dash"/>
              </v:line>
              <v:line id="_x0000_s1036" style="position:absolute;flip:y" from="4730,3873" to="6600,4413" strokecolor="#36f" strokeweight="1.5pt"/>
              <v:line id="_x0000_s1037" style="position:absolute" from="4400,2793" to="6600,2793" strokecolor="#36f" strokeweight="1.5pt"/>
              <v:line id="_x0000_s1038" style="position:absolute" from="6600,2793" to="6600,3873" strokecolor="#36f" strokeweight="1.5pt"/>
            </v:group>
            <v:group id="_x0000_s1039" style="position:absolute;left:6710;top:2433;width:1870;height:2880" coordorigin="7150,5313" coordsize="1870,2880"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40" type="#_x0000_t8" style="position:absolute;left:7150;top:5313;width:1870;height:900" adj="5059" filled="f" strokecolor="#0c0" strokeweight="1.5pt"/>
              <v:shape id="_x0000_s1041" type="#_x0000_t8" style="position:absolute;left:7150;top:7293;width:1870;height:900" adj="5001" filled="f" strokecolor="#0c0" strokeweight="1pt">
                <v:stroke dashstyle="dash"/>
              </v:shape>
              <v:line id="_x0000_s1042" style="position:absolute" from="7590,6213" to="7590,8193" strokecolor="#0c0" strokeweight="1.5pt"/>
              <v:line id="_x0000_s1043" style="position:absolute" from="8580,6213" to="8580,8193" strokecolor="#0c0" strokeweight="1.5pt"/>
              <v:line id="_x0000_s1044" style="position:absolute" from="9020,5313" to="9020,7293" strokecolor="#0c0" strokeweight="1.5pt"/>
              <v:line id="_x0000_s1045" style="position:absolute" from="7150,5313" to="7150,7293" strokecolor="#0c0" strokeweight="1.5pt"/>
              <v:line id="_x0000_s1046" style="position:absolute" from="7150,7293" to="7590,8193" strokecolor="#0c0" strokeweight="1.5pt"/>
              <v:line id="_x0000_s1047" style="position:absolute" from="7590,8193" to="8580,8193" strokecolor="#0c0" strokeweight="1.5pt"/>
              <v:line id="_x0000_s1048" style="position:absolute;flip:y" from="8580,7293" to="9020,8193" strokecolor="#0c0" strokeweight="1.5pt"/>
            </v:group>
          </v:group>
        </w:pict>
      </w:r>
      <w:r w:rsidR="00D80309" w:rsidRPr="001C21F0">
        <w:t xml:space="preserve"> </w:t>
      </w:r>
      <w:r w:rsidR="00D80309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wszystkie przekątne podstawy dolnej.</w:t>
      </w: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Pr="007A6848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Pr="007A6848" w:rsidRDefault="0053172F" w:rsidP="0053172F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49" style="position:absolute;left:0;text-align:left;margin-left:38.5pt;margin-top:31.05pt;width:352pt;height:2in;z-index:2" coordorigin="1540,2433" coordsize="7040,2880">
            <v:group id="_x0000_s1050" style="position:absolute;left:1540;top:2793;width:4070;height:1620" coordorigin="2530,2793" coordsize="4070,1620">
              <v:rect id="_x0000_s1051" style="position:absolute;left:2530;top:3333;width:2200;height:1080" filled="f" strokecolor="#36f" strokeweight="1.5pt"/>
              <v:line id="_x0000_s1052" style="position:absolute;flip:y" from="2530,2793" to="4400,3333" strokecolor="#36f" strokeweight="1.5pt"/>
              <v:line id="_x0000_s1053" style="position:absolute;flip:y" from="4730,2793" to="6600,3333" strokecolor="#36f" strokeweight="1.5pt"/>
              <v:rect id="_x0000_s1054" style="position:absolute;left:4400;top:2793;width:2200;height:1080" filled="f" strokecolor="#36f" strokeweight="1.5pt">
                <v:stroke dashstyle="dash"/>
              </v:rect>
              <v:line id="_x0000_s1055" style="position:absolute;flip:y" from="2530,3873" to="4400,4413" strokecolor="#36f" strokeweight="1.5pt">
                <v:stroke dashstyle="dash"/>
              </v:line>
              <v:line id="_x0000_s1056" style="position:absolute;flip:y" from="4730,3873" to="6600,4413" strokecolor="#36f" strokeweight="1.5pt"/>
              <v:line id="_x0000_s1057" style="position:absolute" from="4400,2793" to="6600,2793" strokecolor="#36f" strokeweight="1.5pt"/>
              <v:line id="_x0000_s1058" style="position:absolute" from="6600,2793" to="6600,3873" strokecolor="#36f" strokeweight="1.5pt"/>
            </v:group>
            <v:group id="_x0000_s1059" style="position:absolute;left:6710;top:2433;width:1870;height:2880" coordorigin="7150,5313" coordsize="1870,2880">
              <v:shape id="_x0000_s1060" type="#_x0000_t8" style="position:absolute;left:7150;top:5313;width:1870;height:900" adj="5059" filled="f" strokecolor="#0c0" strokeweight="1.5pt"/>
              <v:shape id="_x0000_s1061" type="#_x0000_t8" style="position:absolute;left:7150;top:7293;width:1870;height:900" adj="5001" filled="f" strokecolor="#0c0" strokeweight="1pt">
                <v:stroke dashstyle="dash"/>
              </v:shape>
              <v:line id="_x0000_s1062" style="position:absolute" from="7590,6213" to="7590,8193" strokecolor="#0c0" strokeweight="1.5pt"/>
              <v:line id="_x0000_s1063" style="position:absolute" from="8580,6213" to="8580,8193" strokecolor="#0c0" strokeweight="1.5pt"/>
              <v:line id="_x0000_s1064" style="position:absolute" from="9020,5313" to="9020,7293" strokecolor="#0c0" strokeweight="1.5pt"/>
              <v:line id="_x0000_s1065" style="position:absolute" from="7150,5313" to="7150,7293" strokecolor="#0c0" strokeweight="1.5pt"/>
              <v:line id="_x0000_s1066" style="position:absolute" from="7150,7293" to="7590,8193" strokecolor="#0c0" strokeweight="1.5pt"/>
              <v:line id="_x0000_s1067" style="position:absolute" from="7590,8193" to="8580,8193" strokecolor="#0c0" strokeweight="1.5pt"/>
              <v:line id="_x0000_s1068" style="position:absolute;flip:y" from="8580,7293" to="9020,8193" strokecolor="#0c0" strokeweight="1.5pt"/>
            </v:group>
          </v:group>
        </w:pict>
      </w:r>
      <w:r w:rsidR="00D80309" w:rsidRPr="001C21F0">
        <w:t xml:space="preserve"> </w:t>
      </w:r>
      <w:r w:rsidR="00D80309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przekątne wybranej ściany bocznej</w:t>
      </w:r>
      <w:r w:rsidR="00D80309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Pr="007A6848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Pr="007A6848" w:rsidRDefault="0053172F" w:rsidP="0053172F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69" style="position:absolute;left:0;text-align:left;margin-left:38.5pt;margin-top:23.55pt;width:352pt;height:2in;z-index:3" coordorigin="1540,2433" coordsize="7040,2880">
            <v:group id="_x0000_s1070" style="position:absolute;left:1540;top:2793;width:4070;height:1620" coordorigin="2530,2793" coordsize="4070,1620">
              <v:rect id="_x0000_s1071" style="position:absolute;left:2530;top:3333;width:2200;height:1080" filled="f" strokecolor="#36f" strokeweight="1.5pt"/>
              <v:line id="_x0000_s1072" style="position:absolute;flip:y" from="2530,2793" to="4400,3333" strokecolor="#36f" strokeweight="1.5pt"/>
              <v:line id="_x0000_s1073" style="position:absolute;flip:y" from="4730,2793" to="6600,3333" strokecolor="#36f" strokeweight="1.5pt"/>
              <v:rect id="_x0000_s1074" style="position:absolute;left:4400;top:2793;width:2200;height:1080" filled="f" strokecolor="#36f" strokeweight="1.5pt">
                <v:stroke dashstyle="dash"/>
              </v:rect>
              <v:line id="_x0000_s1075" style="position:absolute;flip:y" from="2530,3873" to="4400,4413" strokecolor="#36f" strokeweight="1.5pt">
                <v:stroke dashstyle="dash"/>
              </v:line>
              <v:line id="_x0000_s1076" style="position:absolute;flip:y" from="4730,3873" to="6600,4413" strokecolor="#36f" strokeweight="1.5pt"/>
              <v:line id="_x0000_s1077" style="position:absolute" from="4400,2793" to="6600,2793" strokecolor="#36f" strokeweight="1.5pt"/>
              <v:line id="_x0000_s1078" style="position:absolute" from="6600,2793" to="6600,3873" strokecolor="#36f" strokeweight="1.5pt"/>
            </v:group>
            <v:group id="_x0000_s1079" style="position:absolute;left:6710;top:2433;width:1870;height:2880" coordorigin="7150,5313" coordsize="1870,2880">
              <v:shape id="_x0000_s1080" type="#_x0000_t8" style="position:absolute;left:7150;top:5313;width:1870;height:900" adj="5059" filled="f" strokecolor="#0c0" strokeweight="1.5pt"/>
              <v:shape id="_x0000_s1081" type="#_x0000_t8" style="position:absolute;left:7150;top:7293;width:1870;height:900" adj="5001" filled="f" strokecolor="#0c0" strokeweight="1pt">
                <v:stroke dashstyle="dash"/>
              </v:shape>
              <v:line id="_x0000_s1082" style="position:absolute" from="7590,6213" to="7590,8193" strokecolor="#0c0" strokeweight="1.5pt"/>
              <v:line id="_x0000_s1083" style="position:absolute" from="8580,6213" to="8580,8193" strokecolor="#0c0" strokeweight="1.5pt"/>
              <v:line id="_x0000_s1084" style="position:absolute" from="9020,5313" to="9020,7293" strokecolor="#0c0" strokeweight="1.5pt"/>
              <v:line id="_x0000_s1085" style="position:absolute" from="7150,5313" to="7150,7293" strokecolor="#0c0" strokeweight="1.5pt"/>
              <v:line id="_x0000_s1086" style="position:absolute" from="7150,7293" to="7590,8193" strokecolor="#0c0" strokeweight="1.5pt"/>
              <v:line id="_x0000_s1087" style="position:absolute" from="7590,8193" to="8580,8193" strokecolor="#0c0" strokeweight="1.5pt"/>
              <v:line id="_x0000_s1088" style="position:absolute;flip:y" from="8580,7293" to="9020,8193" strokecolor="#0c0" strokeweight="1.5pt"/>
            </v:group>
          </v:group>
        </w:pict>
      </w:r>
      <w:r w:rsidR="00D80309" w:rsidRPr="001C21F0">
        <w:t xml:space="preserve"> </w:t>
      </w:r>
      <w:r w:rsidR="00D80309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przekątną graniastosłupa</w:t>
      </w:r>
      <w:r w:rsidR="00D80309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Pr="007A6848" w:rsidRDefault="00D8030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80309" w:rsidRPr="007A6848" w:rsidRDefault="0053172F" w:rsidP="0053172F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bookmarkStart w:id="0" w:name="_GoBack"/>
      <w:r>
        <w:rPr>
          <w:noProof/>
          <w:lang w:eastAsia="pl-PL"/>
        </w:rPr>
        <w:pict>
          <v:group id="_x0000_s1089" style="position:absolute;left:0;text-align:left;margin-left:38.5pt;margin-top:34pt;width:352pt;height:2in;z-index:4" coordorigin="1540,2433" coordsize="7040,2880">
            <v:group id="_x0000_s1090" style="position:absolute;left:1540;top:2793;width:4070;height:1620" coordorigin="2530,2793" coordsize="4070,1620">
              <v:rect id="_x0000_s1091" style="position:absolute;left:2530;top:3333;width:2200;height:1080" filled="f" strokecolor="#36f" strokeweight="1.5pt"/>
              <v:line id="_x0000_s1092" style="position:absolute;flip:y" from="2530,2793" to="4400,3333" strokecolor="#36f" strokeweight="1.5pt"/>
              <v:line id="_x0000_s1093" style="position:absolute;flip:y" from="4730,2793" to="6600,3333" strokecolor="#36f" strokeweight="1.5pt"/>
              <v:rect id="_x0000_s1094" style="position:absolute;left:4400;top:2793;width:2200;height:1080" filled="f" strokecolor="#36f" strokeweight="1.5pt">
                <v:stroke dashstyle="dash"/>
              </v:rect>
              <v:line id="_x0000_s1095" style="position:absolute;flip:y" from="2530,3873" to="4400,4413" strokecolor="#36f" strokeweight="1.5pt">
                <v:stroke dashstyle="dash"/>
              </v:line>
              <v:line id="_x0000_s1096" style="position:absolute;flip:y" from="4730,3873" to="6600,4413" strokecolor="#36f" strokeweight="1.5pt"/>
              <v:line id="_x0000_s1097" style="position:absolute" from="4400,2793" to="6600,2793" strokecolor="#36f" strokeweight="1.5pt"/>
              <v:line id="_x0000_s1098" style="position:absolute" from="6600,2793" to="6600,3873" strokecolor="#36f" strokeweight="1.5pt"/>
            </v:group>
            <v:group id="_x0000_s1099" style="position:absolute;left:6710;top:2433;width:1870;height:2880" coordorigin="7150,5313" coordsize="1870,2880">
              <v:shape id="_x0000_s1100" type="#_x0000_t8" style="position:absolute;left:7150;top:5313;width:1870;height:900" adj="5059" filled="f" strokecolor="#0c0" strokeweight="1.5pt"/>
              <v:shape id="_x0000_s1101" type="#_x0000_t8" style="position:absolute;left:7150;top:7293;width:1870;height:900" adj="5001" filled="f" strokecolor="#0c0" strokeweight="1pt">
                <v:stroke dashstyle="dash"/>
              </v:shape>
              <v:line id="_x0000_s1102" style="position:absolute" from="7590,6213" to="7590,8193" strokecolor="#0c0" strokeweight="1.5pt"/>
              <v:line id="_x0000_s1103" style="position:absolute" from="8580,6213" to="8580,8193" strokecolor="#0c0" strokeweight="1.5pt"/>
              <v:line id="_x0000_s1104" style="position:absolute" from="9020,5313" to="9020,7293" strokecolor="#0c0" strokeweight="1.5pt"/>
              <v:line id="_x0000_s1105" style="position:absolute" from="7150,5313" to="7150,7293" strokecolor="#0c0" strokeweight="1.5pt"/>
              <v:line id="_x0000_s1106" style="position:absolute" from="7150,7293" to="7590,8193" strokecolor="#0c0" strokeweight="1.5pt"/>
              <v:line id="_x0000_s1107" style="position:absolute" from="7590,8193" to="8580,8193" strokecolor="#0c0" strokeweight="1.5pt"/>
              <v:line id="_x0000_s1108" style="position:absolute;flip:y" from="8580,7293" to="9020,8193" strokecolor="#0c0" strokeweight="1.5pt"/>
            </v:group>
          </v:group>
        </w:pict>
      </w:r>
      <w:bookmarkEnd w:id="0"/>
      <w:r w:rsidR="00D80309" w:rsidRPr="001C21F0">
        <w:t xml:space="preserve"> </w:t>
      </w:r>
      <w:r w:rsidR="00D80309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przekątną ściany bocznej i podstawy wychodzące z jednego wierzchołka</w:t>
      </w:r>
      <w:r w:rsidR="00D80309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D80309" w:rsidRPr="007A6848" w:rsidRDefault="00D80309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sectPr w:rsidR="00D80309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72F" w:rsidRDefault="0053172F">
      <w:pPr>
        <w:spacing w:after="0" w:line="240" w:lineRule="auto"/>
      </w:pPr>
      <w:r>
        <w:separator/>
      </w:r>
    </w:p>
  </w:endnote>
  <w:endnote w:type="continuationSeparator" w:id="0">
    <w:p w:rsidR="0053172F" w:rsidRDefault="00531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72F" w:rsidRDefault="0053172F">
      <w:pPr>
        <w:spacing w:after="0" w:line="240" w:lineRule="auto"/>
      </w:pPr>
      <w:r>
        <w:separator/>
      </w:r>
    </w:p>
  </w:footnote>
  <w:footnote w:type="continuationSeparator" w:id="0">
    <w:p w:rsidR="0053172F" w:rsidRDefault="00531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09" w:rsidRDefault="0053172F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D80309" w:rsidRPr="002C4363" w:rsidRDefault="00D80309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D80309" w:rsidRPr="002C4363" w:rsidRDefault="00D80309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D80309" w:rsidRDefault="00D80309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1CDA154A"/>
    <w:multiLevelType w:val="hybridMultilevel"/>
    <w:tmpl w:val="B54E197A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3BEF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172F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27BB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D76A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1AE3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80309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B20F7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8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81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6</cp:revision>
  <cp:lastPrinted>2013-08-26T09:37:00Z</cp:lastPrinted>
  <dcterms:created xsi:type="dcterms:W3CDTF">2013-08-24T19:23:00Z</dcterms:created>
  <dcterms:modified xsi:type="dcterms:W3CDTF">2013-08-26T09:37:00Z</dcterms:modified>
</cp:coreProperties>
</file>